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45738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1978804)</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4573838" w:id="1"/>
    <w:p>
      <w:pPr>
        <w:sectPr>
          <w:pgSz w:w="11906" w:h="16383" w:orient="portrait"/>
        </w:sectPr>
      </w:pPr>
    </w:p>
    <w:bookmarkEnd w:id="1"/>
    <w:bookmarkEnd w:id="0"/>
    <w:bookmarkStart w:name="block-14573837" w:id="2"/>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14573837" w:id="3"/>
    <w:p>
      <w:pPr>
        <w:sectPr>
          <w:pgSz w:w="11906" w:h="16383" w:orient="portrait"/>
        </w:sectPr>
      </w:pPr>
    </w:p>
    <w:bookmarkEnd w:id="3"/>
    <w:bookmarkEnd w:id="2"/>
    <w:bookmarkStart w:name="block-14573841" w:id="4"/>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14573841" w:id="5"/>
    <w:p>
      <w:pPr>
        <w:sectPr>
          <w:pgSz w:w="11906" w:h="16383" w:orient="portrait"/>
        </w:sectPr>
      </w:pPr>
    </w:p>
    <w:bookmarkEnd w:id="5"/>
    <w:bookmarkEnd w:id="4"/>
    <w:bookmarkStart w:name="block-14573839" w:id="6"/>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6"/>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ind w:firstLine="600"/>
        <w:jc w:val="both"/>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14573839" w:id="7"/>
    <w:p>
      <w:pPr>
        <w:sectPr>
          <w:pgSz w:w="11906" w:h="16383" w:orient="portrait"/>
        </w:sectPr>
      </w:pPr>
    </w:p>
    <w:bookmarkEnd w:id="7"/>
    <w:bookmarkEnd w:id="6"/>
    <w:bookmarkStart w:name="block-14573842"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Раздел. </w:t>
            </w:r>
            <w:r>
              <w:rPr>
                <w:rFonts w:ascii="Times New Roman" w:hAnsi="Times New Roman"/>
                <w:b/>
                <w:i w:val="false"/>
                <w:color w:val="000000"/>
                <w:sz w:val="24"/>
              </w:rPr>
              <w:t>НАСЕЛЕНИЕ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213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7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14573842" w:id="9"/>
    <w:p>
      <w:pPr>
        <w:sectPr>
          <w:pgSz w:w="16383" w:h="11906" w:orient="landscape"/>
        </w:sectPr>
      </w:pPr>
    </w:p>
    <w:bookmarkEnd w:id="9"/>
    <w:bookmarkEnd w:id="8"/>
    <w:bookmarkStart w:name="block-14573840"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59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36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и государственного устройства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44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4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0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51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3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международные магистрали и транспортные узлы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система НИОКР</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80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темам: Зарубежная Европа. Зарубежная Азия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США и Канада, Латинская Америка: общая экономико-географическая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интеграции России в мировое сообщество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573840" w:id="11"/>
    <w:p>
      <w:pPr>
        <w:sectPr>
          <w:pgSz w:w="16383" w:h="11906" w:orient="landscape"/>
        </w:sectPr>
      </w:pPr>
    </w:p>
    <w:bookmarkEnd w:id="11"/>
    <w:bookmarkEnd w:id="10"/>
    <w:bookmarkStart w:name="block-14573843"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573843"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